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Ebnet 9, 8733 Eschenbach</w:t>
          </w:r>
        </w:p>
        <w:p>
          <w:pPr>
            <w:spacing w:before="0" w:after="0"/>
          </w:pPr>
          <w:r>
            <w:t>507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